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Estrich</w:t>
            </w:r>
          </w:p>
          <w:p>
            <w:pPr>
              <w:spacing w:before="0" w:after="0" w:line="240" w:lineRule="auto"/>
            </w:pPr>
            <w:r>
              <w:t>DG</w:t>
            </w:r>
          </w:p>
        </w:tc>
        <w:tc>
          <w:p>
            <w:pPr>
              <w:spacing w:before="0" w:after="0" w:line="240" w:lineRule="auto"/>
            </w:pPr>
            <w:r>
              <w:t>Safe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33519216" name="f2045940-9222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4122326" name="f2045940-9222-11f0-9fe2-5d81b98b689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>DG</w:t>
            </w:r>
          </w:p>
        </w:tc>
        <w:tc>
          <w:p>
            <w:pPr>
              <w:spacing w:before="0" w:after="0" w:line="240" w:lineRule="auto"/>
            </w:pPr>
            <w:r>
              <w:t>Unterdach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58284622" name="4cb58300-9223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1078818" name="4cb58300-9223-11f0-9fe2-5d81b98b689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Tankraum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Elektrotableau mit Holzrahmen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552984015" name="c1368180-9227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442023" name="c1368180-9227-11f0-9fe2-5d81b98b689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Garage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alte Fenster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04897" name="4c38e6b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9061245" name="4c38e6b0-9228-11f0-9fe2-5d81b98b689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Eingang/ Treppe</w:t>
            </w:r>
          </w:p>
          <w:p>
            <w:pPr>
              <w:spacing w:before="0" w:after="0" w:line="240" w:lineRule="auto"/>
            </w:pPr>
            <w:r>
              <w:t>EG/UG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86470863" name="ad938a0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1500272" name="ad938a00-9228-11f0-9fe2-5d81b98b689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751297525" name="e9c1935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5831747" name="e9c19350-9228-11f0-9fe2-5d81b98b689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86541914" name="2ea6726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90156" name="2ea67260-9229-11f0-9fe2-5d81b98b689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024053411" name="30a341e0-922b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240342" name="30a341e0-922b-11f0-9fe2-5d81b98b689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75469615" name="3fec86c0-922b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1132990" name="3fec86c0-922b-11f0-9fe2-5d81b98b689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228792090" name="04c59f2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2553468" name="04c59f20-9229-11f0-9fe2-5d81b98b689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240141607" name="3f745b7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1905232" name="3f745b70-9229-11f0-9fe2-5d81b98b689a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Wohnzimmer/Zimmer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306717035" name="5f38605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3749640" name="5f386050-9229-11f0-9fe2-5d81b98b689a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154555284" name="7d7b1c6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5101259" name="7d7b1c60-9229-11f0-9fe2-5d81b98b689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Treppe 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428039424" name="68d72fa0-922a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9039271" name="68d72fa0-922a-11f0-9fe2-5d81b98b689a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Kamin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942274" name="986a40a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7699761" name="986a40a0-9229-11f0-9fe2-5d81b98b689a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Kamin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65325293" name="b3f1d45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0814729" name="b3f1d450-9229-11f0-9fe2-5d81b98b689a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37055903" name="0e31ecc0-922a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223066" name="0e31ecc0-922a-11f0-9fe2-5d81b98b689a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UG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Korkmatte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958050655" name="220c8eb0-922c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3690025" name="220c8eb0-922c-11f0-9fe2-5d81b98b689a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2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footer.xml" Type="http://schemas.openxmlformats.org/officeDocument/2006/relationships/footer" Id="rId2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